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F556A7" w14:textId="77777777" w:rsidR="00DB5A22" w:rsidRPr="00D628FC" w:rsidRDefault="00000000" w:rsidP="00D628FC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D628FC">
        <w:rPr>
          <w:rFonts w:ascii="Times New Roman" w:hAnsi="Times New Roman" w:cs="Times New Roman"/>
          <w:i/>
          <w:iCs/>
          <w:sz w:val="24"/>
          <w:szCs w:val="24"/>
          <w:lang w:val="pl-PL"/>
        </w:rPr>
        <w:t>Szanowni Państwo,</w:t>
      </w:r>
    </w:p>
    <w:p w14:paraId="087E7F4B" w14:textId="77777777" w:rsidR="00D628FC" w:rsidRDefault="00D628FC" w:rsidP="00D628FC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</w:p>
    <w:p w14:paraId="55C14CAF" w14:textId="77E61D29" w:rsidR="00D628FC" w:rsidRDefault="00000000" w:rsidP="00D628FC">
      <w:pPr>
        <w:spacing w:after="0" w:line="360" w:lineRule="auto"/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D628FC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Wychodząc naprzeciw dużemu zainteresowaniu Państwa szkół naszą ofertą edukacyjną w </w:t>
      </w:r>
      <w:r w:rsidR="00D628FC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czterech </w:t>
      </w:r>
      <w:r w:rsidRPr="00D628FC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poprzednich edycjach Projektu </w:t>
      </w:r>
      <w:proofErr w:type="spellStart"/>
      <w:r w:rsidRPr="00D628FC">
        <w:rPr>
          <w:rFonts w:ascii="Times New Roman" w:hAnsi="Times New Roman" w:cs="Times New Roman"/>
          <w:i/>
          <w:iCs/>
          <w:sz w:val="24"/>
          <w:szCs w:val="24"/>
          <w:lang w:val="pl-PL"/>
        </w:rPr>
        <w:t>AWFbp</w:t>
      </w:r>
      <w:proofErr w:type="spellEnd"/>
      <w:r w:rsidRPr="00D628FC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, serdecznie zapraszamy do skorzystania z ciekawej propozycji na jednodniową wycieczkę szkolną o charakterze edukacyjno-rekreacyjnym pn. „Akademia bliżej Was”! </w:t>
      </w:r>
    </w:p>
    <w:p w14:paraId="7A1E9FC2" w14:textId="77777777" w:rsidR="00D628FC" w:rsidRDefault="00000000" w:rsidP="00D628FC">
      <w:pPr>
        <w:spacing w:after="0" w:line="360" w:lineRule="auto"/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D628FC">
        <w:rPr>
          <w:rFonts w:ascii="Times New Roman" w:hAnsi="Times New Roman" w:cs="Times New Roman"/>
          <w:i/>
          <w:iCs/>
          <w:sz w:val="24"/>
          <w:szCs w:val="24"/>
          <w:lang w:val="pl-PL"/>
        </w:rPr>
        <w:t>Nasza propozycja to atrakcyjna kombinacja jednodniowego pobytu w uczelni wyższej, adresowana do uczniów wszystkich typów szkół ponadpodstawowych, która pozwala na swobodne łączenie wypoczynku, rekreacji, nauki i zabawy. W ofercie proponujemy wiele ciekawych warsztatów, wykładów i zajęć. Program, termin i czas trwania w/w oferty dostosowujemy do potrzeb grupy/klasy.</w:t>
      </w:r>
    </w:p>
    <w:p w14:paraId="677DAEF6" w14:textId="77777777" w:rsidR="00D628FC" w:rsidRDefault="00000000" w:rsidP="00D628FC">
      <w:pPr>
        <w:spacing w:after="0" w:line="360" w:lineRule="auto"/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D628FC">
        <w:rPr>
          <w:rFonts w:ascii="Times New Roman" w:hAnsi="Times New Roman" w:cs="Times New Roman"/>
          <w:i/>
          <w:iCs/>
          <w:sz w:val="24"/>
          <w:szCs w:val="24"/>
          <w:lang w:val="pl-PL"/>
        </w:rPr>
        <w:t>Celem spotkania jest zapoznanie uczniów z bogatą ofertą edukacyjną uczelni w obszarze szeroko pojętego zdrowia, urody i kultury fizycznej (wykłady, warsztaty, zajęcia laboratoryjne, zajęcia sportowe). W ramach programu proponujemy dodatkowo spotkanie z przedstawicielami uczelni (kierownictwo uczelni, studenci) oraz zwiedzanie naszego nowoczesnego campusu.</w:t>
      </w:r>
      <w:r w:rsidR="00D628FC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</w:t>
      </w:r>
    </w:p>
    <w:p w14:paraId="5A35821C" w14:textId="7DE4735F" w:rsidR="00D628FC" w:rsidRDefault="00000000" w:rsidP="000F6193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D628FC">
        <w:rPr>
          <w:rFonts w:ascii="Times New Roman" w:hAnsi="Times New Roman" w:cs="Times New Roman"/>
          <w:i/>
          <w:iCs/>
          <w:sz w:val="24"/>
          <w:szCs w:val="24"/>
          <w:lang w:val="pl-PL"/>
        </w:rPr>
        <w:t>Powyższą ofertę realizujemy od poniedziałku do piątku (w godzinach ustalonych indywidualnie przez zainteresowanych) od</w:t>
      </w:r>
      <w:r w:rsidR="00D628FC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15</w:t>
      </w:r>
      <w:r w:rsidRPr="00D628FC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października 202</w:t>
      </w:r>
      <w:r w:rsidR="00D628FC">
        <w:rPr>
          <w:rFonts w:ascii="Times New Roman" w:hAnsi="Times New Roman" w:cs="Times New Roman"/>
          <w:i/>
          <w:iCs/>
          <w:sz w:val="24"/>
          <w:szCs w:val="24"/>
          <w:lang w:val="pl-PL"/>
        </w:rPr>
        <w:t>5</w:t>
      </w:r>
      <w:r w:rsidRPr="00D628FC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r.</w:t>
      </w:r>
      <w:r w:rsidR="00D628FC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do 15 stycznia 2026 r.</w:t>
      </w:r>
      <w:r w:rsidRPr="00D628FC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oraz od </w:t>
      </w:r>
      <w:r w:rsidR="00D628FC">
        <w:rPr>
          <w:rFonts w:ascii="Times New Roman" w:hAnsi="Times New Roman" w:cs="Times New Roman"/>
          <w:i/>
          <w:iCs/>
          <w:sz w:val="24"/>
          <w:szCs w:val="24"/>
          <w:lang w:val="pl-PL"/>
        </w:rPr>
        <w:t>2</w:t>
      </w:r>
      <w:r w:rsidRPr="00D628FC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marca do </w:t>
      </w:r>
      <w:r w:rsidR="00D628FC">
        <w:rPr>
          <w:rFonts w:ascii="Times New Roman" w:hAnsi="Times New Roman" w:cs="Times New Roman"/>
          <w:i/>
          <w:iCs/>
          <w:sz w:val="24"/>
          <w:szCs w:val="24"/>
          <w:lang w:val="pl-PL"/>
        </w:rPr>
        <w:t>20</w:t>
      </w:r>
      <w:r w:rsidRPr="00D628FC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czerwca 202</w:t>
      </w:r>
      <w:r w:rsidR="00D628FC">
        <w:rPr>
          <w:rFonts w:ascii="Times New Roman" w:hAnsi="Times New Roman" w:cs="Times New Roman"/>
          <w:i/>
          <w:iCs/>
          <w:sz w:val="24"/>
          <w:szCs w:val="24"/>
          <w:lang w:val="pl-PL"/>
        </w:rPr>
        <w:t>6</w:t>
      </w:r>
      <w:r w:rsidRPr="00D628FC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r. Oferta programowa jest propozycją </w:t>
      </w:r>
      <w:proofErr w:type="spellStart"/>
      <w:r w:rsidRPr="00D628FC">
        <w:rPr>
          <w:rFonts w:ascii="Times New Roman" w:hAnsi="Times New Roman" w:cs="Times New Roman"/>
          <w:i/>
          <w:iCs/>
          <w:sz w:val="24"/>
          <w:szCs w:val="24"/>
          <w:lang w:val="pl-PL"/>
        </w:rPr>
        <w:t>bezkosztową</w:t>
      </w:r>
      <w:proofErr w:type="spellEnd"/>
      <w:r w:rsidRPr="00D628FC">
        <w:rPr>
          <w:rFonts w:ascii="Times New Roman" w:hAnsi="Times New Roman" w:cs="Times New Roman"/>
          <w:i/>
          <w:iCs/>
          <w:sz w:val="24"/>
          <w:szCs w:val="24"/>
          <w:lang w:val="pl-PL"/>
        </w:rPr>
        <w:t>.</w:t>
      </w:r>
    </w:p>
    <w:p w14:paraId="55664111" w14:textId="77777777" w:rsidR="00D628FC" w:rsidRDefault="00000000" w:rsidP="00D628FC">
      <w:pPr>
        <w:spacing w:after="0" w:line="360" w:lineRule="auto"/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D628FC">
        <w:rPr>
          <w:rFonts w:ascii="Times New Roman" w:hAnsi="Times New Roman" w:cs="Times New Roman"/>
          <w:i/>
          <w:iCs/>
          <w:sz w:val="24"/>
          <w:szCs w:val="24"/>
          <w:lang w:val="pl-PL"/>
        </w:rPr>
        <w:t>Zainteresowane szkoły/klasy prosimy o kontakt mailowy na adres: anna.bodasinska@awf.edu.pl</w:t>
      </w:r>
      <w:r w:rsidRPr="00D628FC">
        <w:rPr>
          <w:rFonts w:ascii="Times New Roman" w:hAnsi="Times New Roman" w:cs="Times New Roman"/>
          <w:i/>
          <w:iCs/>
          <w:sz w:val="24"/>
          <w:szCs w:val="24"/>
          <w:lang w:val="pl-PL"/>
        </w:rPr>
        <w:br/>
      </w:r>
    </w:p>
    <w:p w14:paraId="4F58DFE7" w14:textId="67F7C994" w:rsidR="00DB5A22" w:rsidRPr="00D628FC" w:rsidRDefault="00000000" w:rsidP="00D628FC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</w:pPr>
      <w:r w:rsidRPr="00D628FC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>Przykładowa propozycja programowa jednodniowej wycieczki edukacyjnej</w:t>
      </w:r>
      <w:r w:rsidR="00D628FC" w:rsidRPr="00D628FC">
        <w:rPr>
          <w:rFonts w:ascii="Times New Roman" w:hAnsi="Times New Roman" w:cs="Times New Roman"/>
          <w:i/>
          <w:iCs/>
          <w:sz w:val="20"/>
          <w:szCs w:val="20"/>
          <w:lang w:val="pl-PL"/>
        </w:rPr>
        <w:t>*</w:t>
      </w:r>
    </w:p>
    <w:p w14:paraId="76E32773" w14:textId="77777777" w:rsidR="00D628FC" w:rsidRDefault="00000000" w:rsidP="00D628FC">
      <w:pPr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D628FC">
        <w:rPr>
          <w:rFonts w:ascii="Times New Roman" w:hAnsi="Times New Roman" w:cs="Times New Roman"/>
          <w:i/>
          <w:iCs/>
          <w:sz w:val="24"/>
          <w:szCs w:val="24"/>
          <w:lang w:val="pl-PL"/>
        </w:rPr>
        <w:t>godz. 9.00 – przyjazd uczestników i powitanie przez kierownictwo uczelni</w:t>
      </w:r>
      <w:r w:rsidRPr="00D628FC">
        <w:rPr>
          <w:rFonts w:ascii="Times New Roman" w:hAnsi="Times New Roman" w:cs="Times New Roman"/>
          <w:i/>
          <w:iCs/>
          <w:sz w:val="24"/>
          <w:szCs w:val="24"/>
          <w:lang w:val="pl-PL"/>
        </w:rPr>
        <w:br/>
        <w:t>godz. 9.30</w:t>
      </w:r>
      <w:r w:rsidR="00D628FC">
        <w:rPr>
          <w:rFonts w:ascii="Times New Roman" w:hAnsi="Times New Roman" w:cs="Times New Roman"/>
          <w:i/>
          <w:iCs/>
          <w:sz w:val="24"/>
          <w:szCs w:val="24"/>
          <w:lang w:val="pl-PL"/>
        </w:rPr>
        <w:t>-</w:t>
      </w:r>
      <w:r w:rsidRPr="00D628FC">
        <w:rPr>
          <w:rFonts w:ascii="Times New Roman" w:hAnsi="Times New Roman" w:cs="Times New Roman"/>
          <w:i/>
          <w:iCs/>
          <w:sz w:val="24"/>
          <w:szCs w:val="24"/>
          <w:lang w:val="pl-PL"/>
        </w:rPr>
        <w:t>11.00 – zajęcia warsztatowe nr 1 (do wyboru)</w:t>
      </w:r>
    </w:p>
    <w:p w14:paraId="5E2C379B" w14:textId="77777777" w:rsidR="00D628FC" w:rsidRDefault="00000000" w:rsidP="00D628FC">
      <w:pPr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D628FC">
        <w:rPr>
          <w:rFonts w:ascii="Times New Roman" w:hAnsi="Times New Roman" w:cs="Times New Roman"/>
          <w:i/>
          <w:iCs/>
          <w:sz w:val="24"/>
          <w:szCs w:val="24"/>
          <w:lang w:val="pl-PL"/>
        </w:rPr>
        <w:t>godz. 11.00</w:t>
      </w:r>
      <w:r w:rsidR="00D628FC">
        <w:rPr>
          <w:rFonts w:ascii="Times New Roman" w:hAnsi="Times New Roman" w:cs="Times New Roman"/>
          <w:i/>
          <w:iCs/>
          <w:sz w:val="24"/>
          <w:szCs w:val="24"/>
          <w:lang w:val="pl-PL"/>
        </w:rPr>
        <w:t>-</w:t>
      </w:r>
      <w:r w:rsidRPr="00D628FC">
        <w:rPr>
          <w:rFonts w:ascii="Times New Roman" w:hAnsi="Times New Roman" w:cs="Times New Roman"/>
          <w:i/>
          <w:iCs/>
          <w:sz w:val="24"/>
          <w:szCs w:val="24"/>
          <w:lang w:val="pl-PL"/>
        </w:rPr>
        <w:t>12.00 – zwiedzanie uczelni (campus, biblioteka, obiekty sportowe, obiekty dydaktyczne, laboratoria)</w:t>
      </w:r>
    </w:p>
    <w:p w14:paraId="4B2CE17F" w14:textId="77777777" w:rsidR="00D628FC" w:rsidRDefault="00000000" w:rsidP="00D628FC">
      <w:pPr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D628FC">
        <w:rPr>
          <w:rFonts w:ascii="Times New Roman" w:hAnsi="Times New Roman" w:cs="Times New Roman"/>
          <w:i/>
          <w:iCs/>
          <w:sz w:val="24"/>
          <w:szCs w:val="24"/>
          <w:lang w:val="pl-PL"/>
        </w:rPr>
        <w:t>godz. 12.15</w:t>
      </w:r>
      <w:r w:rsidR="00D628FC">
        <w:rPr>
          <w:rFonts w:ascii="Times New Roman" w:hAnsi="Times New Roman" w:cs="Times New Roman"/>
          <w:i/>
          <w:iCs/>
          <w:sz w:val="24"/>
          <w:szCs w:val="24"/>
          <w:lang w:val="pl-PL"/>
        </w:rPr>
        <w:t>-</w:t>
      </w:r>
      <w:r w:rsidRPr="00D628FC">
        <w:rPr>
          <w:rFonts w:ascii="Times New Roman" w:hAnsi="Times New Roman" w:cs="Times New Roman"/>
          <w:i/>
          <w:iCs/>
          <w:sz w:val="24"/>
          <w:szCs w:val="24"/>
          <w:lang w:val="pl-PL"/>
        </w:rPr>
        <w:t>13.45 – zajęcia warsztatowe nr 2 (do wyboru)</w:t>
      </w:r>
      <w:r w:rsidRPr="00D628FC">
        <w:rPr>
          <w:rFonts w:ascii="Times New Roman" w:hAnsi="Times New Roman" w:cs="Times New Roman"/>
          <w:i/>
          <w:iCs/>
          <w:sz w:val="24"/>
          <w:szCs w:val="24"/>
          <w:lang w:val="pl-PL"/>
        </w:rPr>
        <w:br/>
        <w:t>godz. 13.45 – pożegnanie</w:t>
      </w:r>
    </w:p>
    <w:p w14:paraId="1F9288FF" w14:textId="13D39311" w:rsidR="00DB5A22" w:rsidRPr="00D628FC" w:rsidRDefault="00000000" w:rsidP="00D628FC">
      <w:pPr>
        <w:spacing w:after="0" w:line="360" w:lineRule="auto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  <w:r w:rsidRPr="00D628FC">
        <w:rPr>
          <w:rFonts w:ascii="Times New Roman" w:hAnsi="Times New Roman" w:cs="Times New Roman"/>
          <w:i/>
          <w:iCs/>
          <w:sz w:val="20"/>
          <w:szCs w:val="20"/>
          <w:lang w:val="pl-PL"/>
        </w:rPr>
        <w:t>*godziny pobytu w uczelni wg propozycji zainteresowanych szkół</w:t>
      </w:r>
      <w:r w:rsidRPr="00D628FC">
        <w:rPr>
          <w:rFonts w:ascii="Times New Roman" w:hAnsi="Times New Roman" w:cs="Times New Roman"/>
          <w:i/>
          <w:iCs/>
          <w:sz w:val="20"/>
          <w:szCs w:val="20"/>
          <w:lang w:val="pl-PL"/>
        </w:rPr>
        <w:br/>
      </w:r>
    </w:p>
    <w:sectPr w:rsidR="00DB5A22" w:rsidRPr="00D628F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81296069">
    <w:abstractNumId w:val="8"/>
  </w:num>
  <w:num w:numId="2" w16cid:durableId="2105027054">
    <w:abstractNumId w:val="6"/>
  </w:num>
  <w:num w:numId="3" w16cid:durableId="513956622">
    <w:abstractNumId w:val="5"/>
  </w:num>
  <w:num w:numId="4" w16cid:durableId="474956940">
    <w:abstractNumId w:val="4"/>
  </w:num>
  <w:num w:numId="5" w16cid:durableId="1911698506">
    <w:abstractNumId w:val="7"/>
  </w:num>
  <w:num w:numId="6" w16cid:durableId="290092958">
    <w:abstractNumId w:val="3"/>
  </w:num>
  <w:num w:numId="7" w16cid:durableId="609820239">
    <w:abstractNumId w:val="2"/>
  </w:num>
  <w:num w:numId="8" w16cid:durableId="1573197676">
    <w:abstractNumId w:val="1"/>
  </w:num>
  <w:num w:numId="9" w16cid:durableId="157767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F6193"/>
    <w:rsid w:val="0015074B"/>
    <w:rsid w:val="0029639D"/>
    <w:rsid w:val="00326F90"/>
    <w:rsid w:val="00AA1D8D"/>
    <w:rsid w:val="00B43A3A"/>
    <w:rsid w:val="00B47730"/>
    <w:rsid w:val="00CB0664"/>
    <w:rsid w:val="00D628FC"/>
    <w:rsid w:val="00DB5A2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E6D57"/>
  <w14:defaultImageDpi w14:val="300"/>
  <w15:docId w15:val="{CD022912-C1EB-4369-89F0-020C30EE2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262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Anna Bodasińska</cp:lastModifiedBy>
  <cp:revision>3</cp:revision>
  <dcterms:created xsi:type="dcterms:W3CDTF">2025-10-06T18:18:00Z</dcterms:created>
  <dcterms:modified xsi:type="dcterms:W3CDTF">2025-10-06T18:18:00Z</dcterms:modified>
  <cp:category/>
</cp:coreProperties>
</file>